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3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蔡芷辰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2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本草典籍选读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(290008—002)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本草典籍选读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(290008—002)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